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4BCCF" w14:textId="18F39FFA" w:rsidR="0064530B" w:rsidRDefault="00000000">
      <w:pPr>
        <w:jc w:val="center"/>
      </w:pPr>
      <w:r>
        <w:rPr>
          <w:b/>
        </w:rPr>
        <w:t>HARMONOGRAM BADAŃ W KIERUNKU SALMONELLA</w:t>
      </w:r>
      <w:r w:rsidR="00634A4E">
        <w:rPr>
          <w:b/>
        </w:rPr>
        <w:t xml:space="preserve"> SPP. - KURY NIOSKI</w:t>
      </w:r>
    </w:p>
    <w:p w14:paraId="4F1C5659" w14:textId="77777777" w:rsidR="0064530B" w:rsidRDefault="00000000">
      <w:r>
        <w:br/>
        <w:t>Dane zakładu drobiu:</w:t>
      </w:r>
    </w:p>
    <w:p w14:paraId="0D2965A2" w14:textId="0354B571" w:rsidR="0064530B" w:rsidRDefault="00000000">
      <w:r>
        <w:t xml:space="preserve">Nazwa </w:t>
      </w:r>
      <w:proofErr w:type="spellStart"/>
      <w:r>
        <w:t>zakładu</w:t>
      </w:r>
      <w:proofErr w:type="spellEnd"/>
      <w:r w:rsidR="00634A4E">
        <w:t>/</w:t>
      </w:r>
      <w:proofErr w:type="spellStart"/>
      <w:r w:rsidR="00634A4E">
        <w:t>imię</w:t>
      </w:r>
      <w:proofErr w:type="spellEnd"/>
      <w:r w:rsidR="00634A4E">
        <w:t xml:space="preserve"> </w:t>
      </w:r>
      <w:proofErr w:type="spellStart"/>
      <w:r w:rsidR="00634A4E">
        <w:t>i</w:t>
      </w:r>
      <w:proofErr w:type="spellEnd"/>
      <w:r w:rsidR="00634A4E">
        <w:t xml:space="preserve"> </w:t>
      </w:r>
      <w:proofErr w:type="spellStart"/>
      <w:r w:rsidR="00634A4E">
        <w:t>nazwisko</w:t>
      </w:r>
      <w:proofErr w:type="spellEnd"/>
      <w:r w:rsidR="00634A4E">
        <w:t xml:space="preserve"> właściciela</w:t>
      </w:r>
      <w:r>
        <w:t>: .................................................................</w:t>
      </w:r>
    </w:p>
    <w:p w14:paraId="082CAE67" w14:textId="77777777" w:rsidR="0064530B" w:rsidRDefault="00000000">
      <w:r>
        <w:t>Adres: .............................................................................</w:t>
      </w:r>
    </w:p>
    <w:p w14:paraId="352B61E3" w14:textId="77777777" w:rsidR="0064530B" w:rsidRDefault="00000000">
      <w:r>
        <w:t>WNI: ................................................................................</w:t>
      </w:r>
    </w:p>
    <w:p w14:paraId="5C570B58" w14:textId="4168DCAA" w:rsidR="0064530B" w:rsidRDefault="00000000">
      <w:proofErr w:type="spellStart"/>
      <w:r>
        <w:t>Typ</w:t>
      </w:r>
      <w:proofErr w:type="spellEnd"/>
      <w:r>
        <w:t xml:space="preserve"> </w:t>
      </w:r>
      <w:proofErr w:type="spellStart"/>
      <w:r>
        <w:t>produkcyjny</w:t>
      </w:r>
      <w:proofErr w:type="spellEnd"/>
      <w:r w:rsidR="00634A4E">
        <w:t xml:space="preserve">: </w:t>
      </w:r>
      <w:proofErr w:type="spellStart"/>
      <w:r>
        <w:t>kura</w:t>
      </w:r>
      <w:proofErr w:type="spellEnd"/>
      <w:r>
        <w:t xml:space="preserve"> </w:t>
      </w:r>
      <w:proofErr w:type="spellStart"/>
      <w:r>
        <w:t>nioska</w:t>
      </w:r>
      <w:proofErr w:type="spellEnd"/>
      <w:r>
        <w:t xml:space="preserve"> </w:t>
      </w:r>
      <w:proofErr w:type="spellStart"/>
      <w:r>
        <w:t>towarowa</w:t>
      </w:r>
      <w:proofErr w:type="spellEnd"/>
    </w:p>
    <w:p w14:paraId="125B0C8F" w14:textId="77777777" w:rsidR="0064530B" w:rsidRDefault="00000000">
      <w:r>
        <w:br/>
        <w:t>Dane stada:</w:t>
      </w:r>
    </w:p>
    <w:p w14:paraId="49FD7868" w14:textId="25AB933E" w:rsidR="0064530B" w:rsidRDefault="00000000">
      <w:proofErr w:type="spellStart"/>
      <w:r>
        <w:t>N</w:t>
      </w:r>
      <w:r w:rsidR="00634A4E">
        <w:t>umer</w:t>
      </w:r>
      <w:proofErr w:type="spellEnd"/>
      <w:r>
        <w:t xml:space="preserve"> </w:t>
      </w:r>
      <w:proofErr w:type="spellStart"/>
      <w:r>
        <w:t>stada</w:t>
      </w:r>
      <w:proofErr w:type="spellEnd"/>
      <w:r w:rsidR="00634A4E">
        <w:t>/</w:t>
      </w:r>
      <w:proofErr w:type="spellStart"/>
      <w:r w:rsidR="00634A4E">
        <w:t>kurnika</w:t>
      </w:r>
      <w:proofErr w:type="spellEnd"/>
      <w:r>
        <w:t>: .................................................................</w:t>
      </w:r>
    </w:p>
    <w:p w14:paraId="1C00F8F0" w14:textId="77777777" w:rsidR="0064530B" w:rsidRDefault="00000000">
      <w:r>
        <w:t>Data wstawienia stada: ................................................</w:t>
      </w:r>
    </w:p>
    <w:p w14:paraId="6C5AC9C7" w14:textId="77777777" w:rsidR="0064530B" w:rsidRDefault="00000000">
      <w:r>
        <w:t xml:space="preserve">Wiek </w:t>
      </w:r>
      <w:proofErr w:type="spellStart"/>
      <w:r>
        <w:t>kur</w:t>
      </w:r>
      <w:proofErr w:type="spellEnd"/>
      <w:r>
        <w:t xml:space="preserve"> w </w:t>
      </w:r>
      <w:proofErr w:type="spellStart"/>
      <w:r>
        <w:t>momencie</w:t>
      </w:r>
      <w:proofErr w:type="spellEnd"/>
      <w:r>
        <w:t xml:space="preserve"> wstawienia: ............... tygodni</w:t>
      </w:r>
    </w:p>
    <w:tbl>
      <w:tblPr>
        <w:tblStyle w:val="Tabela-Siatka"/>
        <w:tblpPr w:leftFromText="141" w:rightFromText="141" w:vertAnchor="text" w:horzAnchor="margin" w:tblpY="-23"/>
        <w:tblW w:w="9351" w:type="dxa"/>
        <w:tblLook w:val="04A0" w:firstRow="1" w:lastRow="0" w:firstColumn="1" w:lastColumn="0" w:noHBand="0" w:noVBand="1"/>
      </w:tblPr>
      <w:tblGrid>
        <w:gridCol w:w="533"/>
        <w:gridCol w:w="2297"/>
        <w:gridCol w:w="1418"/>
        <w:gridCol w:w="5103"/>
      </w:tblGrid>
      <w:tr w:rsidR="00A009D4" w14:paraId="53000074" w14:textId="77777777" w:rsidTr="00A009D4">
        <w:trPr>
          <w:trHeight w:val="587"/>
        </w:trPr>
        <w:tc>
          <w:tcPr>
            <w:tcW w:w="533" w:type="dxa"/>
          </w:tcPr>
          <w:p w14:paraId="7CB0BE03" w14:textId="77777777" w:rsidR="00A009D4" w:rsidRPr="00634A4E" w:rsidRDefault="00A009D4" w:rsidP="00A009D4">
            <w:pPr>
              <w:jc w:val="center"/>
              <w:rPr>
                <w:rStyle w:val="Pogrubienie"/>
              </w:rPr>
            </w:pPr>
            <w:proofErr w:type="spellStart"/>
            <w:r>
              <w:rPr>
                <w:rStyle w:val="Pogrubienie"/>
              </w:rPr>
              <w:t>Lp</w:t>
            </w:r>
            <w:proofErr w:type="spellEnd"/>
            <w:r>
              <w:rPr>
                <w:rStyle w:val="Pogrubienie"/>
              </w:rPr>
              <w:t>.</w:t>
            </w:r>
          </w:p>
        </w:tc>
        <w:tc>
          <w:tcPr>
            <w:tcW w:w="2297" w:type="dxa"/>
          </w:tcPr>
          <w:p w14:paraId="237686C8" w14:textId="77777777" w:rsidR="00A009D4" w:rsidRPr="00634A4E" w:rsidRDefault="00A009D4" w:rsidP="00A009D4">
            <w:pPr>
              <w:jc w:val="center"/>
              <w:rPr>
                <w:rStyle w:val="Pogrubienie"/>
              </w:rPr>
            </w:pPr>
            <w:r w:rsidRPr="00634A4E">
              <w:rPr>
                <w:rStyle w:val="Pogrubienie"/>
              </w:rPr>
              <w:t xml:space="preserve">Data </w:t>
            </w:r>
            <w:proofErr w:type="spellStart"/>
            <w:r w:rsidRPr="00634A4E">
              <w:rPr>
                <w:rStyle w:val="Pogrubienie"/>
              </w:rPr>
              <w:t>badania</w:t>
            </w:r>
            <w:proofErr w:type="spellEnd"/>
          </w:p>
        </w:tc>
        <w:tc>
          <w:tcPr>
            <w:tcW w:w="1418" w:type="dxa"/>
          </w:tcPr>
          <w:p w14:paraId="151D6CB8" w14:textId="77777777" w:rsidR="00A009D4" w:rsidRPr="00634A4E" w:rsidRDefault="00A009D4" w:rsidP="00A009D4">
            <w:pPr>
              <w:jc w:val="center"/>
              <w:rPr>
                <w:rStyle w:val="Pogrubienie"/>
              </w:rPr>
            </w:pPr>
            <w:r w:rsidRPr="00634A4E">
              <w:rPr>
                <w:rStyle w:val="Pogrubienie"/>
              </w:rPr>
              <w:t xml:space="preserve">Wiek </w:t>
            </w:r>
            <w:proofErr w:type="spellStart"/>
            <w:r w:rsidRPr="00634A4E">
              <w:rPr>
                <w:rStyle w:val="Pogrubienie"/>
              </w:rPr>
              <w:t>kur</w:t>
            </w:r>
            <w:proofErr w:type="spellEnd"/>
            <w:r w:rsidRPr="00634A4E">
              <w:rPr>
                <w:rStyle w:val="Pogrubienie"/>
              </w:rPr>
              <w:t xml:space="preserve"> w </w:t>
            </w:r>
            <w:proofErr w:type="spellStart"/>
            <w:r w:rsidRPr="00634A4E">
              <w:rPr>
                <w:rStyle w:val="Pogrubienie"/>
              </w:rPr>
              <w:t>tygodniach</w:t>
            </w:r>
            <w:proofErr w:type="spellEnd"/>
          </w:p>
        </w:tc>
        <w:tc>
          <w:tcPr>
            <w:tcW w:w="5103" w:type="dxa"/>
          </w:tcPr>
          <w:p w14:paraId="24E07BF4" w14:textId="77777777" w:rsidR="00A009D4" w:rsidRPr="00634A4E" w:rsidRDefault="00A009D4" w:rsidP="00A009D4">
            <w:pPr>
              <w:jc w:val="center"/>
              <w:rPr>
                <w:rStyle w:val="Pogrubienie"/>
              </w:rPr>
            </w:pPr>
            <w:proofErr w:type="spellStart"/>
            <w:r w:rsidRPr="00634A4E">
              <w:rPr>
                <w:rStyle w:val="Pogrubienie"/>
              </w:rPr>
              <w:t>Weryfikacja</w:t>
            </w:r>
            <w:proofErr w:type="spellEnd"/>
            <w:r w:rsidRPr="00634A4E">
              <w:rPr>
                <w:rStyle w:val="Pogrubienie"/>
              </w:rPr>
              <w:t xml:space="preserve"> (</w:t>
            </w:r>
            <w:proofErr w:type="spellStart"/>
            <w:r w:rsidRPr="00634A4E">
              <w:rPr>
                <w:rStyle w:val="Pogrubienie"/>
              </w:rPr>
              <w:t>wypełnia</w:t>
            </w:r>
            <w:proofErr w:type="spellEnd"/>
            <w:r w:rsidRPr="00634A4E">
              <w:rPr>
                <w:rStyle w:val="Pogrubienie"/>
              </w:rPr>
              <w:t xml:space="preserve"> PLW)</w:t>
            </w:r>
            <w:r w:rsidRPr="00634A4E">
              <w:rPr>
                <w:rStyle w:val="Pogrubienie"/>
              </w:rPr>
              <w:br/>
              <w:t xml:space="preserve">Data </w:t>
            </w:r>
            <w:proofErr w:type="spellStart"/>
            <w:r w:rsidRPr="00634A4E">
              <w:rPr>
                <w:rStyle w:val="Pogrubienie"/>
              </w:rPr>
              <w:t>wykonania</w:t>
            </w:r>
            <w:proofErr w:type="spellEnd"/>
            <w:r w:rsidRPr="00634A4E">
              <w:rPr>
                <w:rStyle w:val="Pogrubienie"/>
              </w:rPr>
              <w:t xml:space="preserve"> </w:t>
            </w:r>
            <w:proofErr w:type="spellStart"/>
            <w:r w:rsidRPr="00634A4E">
              <w:rPr>
                <w:rStyle w:val="Pogrubienie"/>
              </w:rPr>
              <w:t>badania</w:t>
            </w:r>
            <w:proofErr w:type="spellEnd"/>
            <w:r w:rsidRPr="00634A4E">
              <w:rPr>
                <w:rStyle w:val="Pogrubienie"/>
              </w:rPr>
              <w:t xml:space="preserve">, </w:t>
            </w:r>
            <w:r w:rsidRPr="00634A4E">
              <w:rPr>
                <w:rStyle w:val="Pogrubienie"/>
              </w:rPr>
              <w:br/>
              <w:t xml:space="preserve">Nr </w:t>
            </w:r>
            <w:proofErr w:type="spellStart"/>
            <w:r w:rsidRPr="00634A4E">
              <w:rPr>
                <w:rStyle w:val="Pogrubienie"/>
              </w:rPr>
              <w:t>sprawozdania</w:t>
            </w:r>
            <w:proofErr w:type="spellEnd"/>
            <w:r w:rsidRPr="00634A4E">
              <w:rPr>
                <w:rStyle w:val="Pogrubienie"/>
              </w:rPr>
              <w:t xml:space="preserve"> z </w:t>
            </w:r>
            <w:proofErr w:type="spellStart"/>
            <w:r w:rsidRPr="00634A4E">
              <w:rPr>
                <w:rStyle w:val="Pogrubienie"/>
              </w:rPr>
              <w:t>badań</w:t>
            </w:r>
            <w:proofErr w:type="spellEnd"/>
          </w:p>
        </w:tc>
      </w:tr>
      <w:tr w:rsidR="00A009D4" w14:paraId="5E589533" w14:textId="77777777" w:rsidTr="00A009D4">
        <w:trPr>
          <w:trHeight w:val="454"/>
        </w:trPr>
        <w:tc>
          <w:tcPr>
            <w:tcW w:w="533" w:type="dxa"/>
          </w:tcPr>
          <w:p w14:paraId="421E408D" w14:textId="77777777" w:rsidR="00A009D4" w:rsidRDefault="00A009D4" w:rsidP="00A009D4">
            <w:r>
              <w:t>1.</w:t>
            </w:r>
          </w:p>
        </w:tc>
        <w:tc>
          <w:tcPr>
            <w:tcW w:w="2297" w:type="dxa"/>
          </w:tcPr>
          <w:p w14:paraId="1D9F35F8" w14:textId="77777777" w:rsidR="00A009D4" w:rsidRDefault="00A009D4" w:rsidP="00A009D4"/>
        </w:tc>
        <w:tc>
          <w:tcPr>
            <w:tcW w:w="1418" w:type="dxa"/>
          </w:tcPr>
          <w:p w14:paraId="7FE62F46" w14:textId="77777777" w:rsidR="00A009D4" w:rsidRDefault="00A009D4" w:rsidP="00A009D4"/>
        </w:tc>
        <w:tc>
          <w:tcPr>
            <w:tcW w:w="5103" w:type="dxa"/>
          </w:tcPr>
          <w:p w14:paraId="3CB09BDF" w14:textId="77777777" w:rsidR="00A009D4" w:rsidRDefault="00A009D4" w:rsidP="00A009D4"/>
        </w:tc>
      </w:tr>
      <w:tr w:rsidR="00A009D4" w14:paraId="314DA224" w14:textId="77777777" w:rsidTr="00A009D4">
        <w:trPr>
          <w:trHeight w:val="454"/>
        </w:trPr>
        <w:tc>
          <w:tcPr>
            <w:tcW w:w="533" w:type="dxa"/>
          </w:tcPr>
          <w:p w14:paraId="0760A18B" w14:textId="77777777" w:rsidR="00A009D4" w:rsidRDefault="00A009D4" w:rsidP="00A009D4">
            <w:r>
              <w:t>2.</w:t>
            </w:r>
          </w:p>
        </w:tc>
        <w:tc>
          <w:tcPr>
            <w:tcW w:w="2297" w:type="dxa"/>
          </w:tcPr>
          <w:p w14:paraId="21220712" w14:textId="77777777" w:rsidR="00A009D4" w:rsidRDefault="00A009D4" w:rsidP="00A009D4"/>
        </w:tc>
        <w:tc>
          <w:tcPr>
            <w:tcW w:w="1418" w:type="dxa"/>
          </w:tcPr>
          <w:p w14:paraId="31761282" w14:textId="77777777" w:rsidR="00A009D4" w:rsidRDefault="00A009D4" w:rsidP="00A009D4"/>
        </w:tc>
        <w:tc>
          <w:tcPr>
            <w:tcW w:w="5103" w:type="dxa"/>
          </w:tcPr>
          <w:p w14:paraId="19B0DE52" w14:textId="77777777" w:rsidR="00A009D4" w:rsidRDefault="00A009D4" w:rsidP="00A009D4"/>
        </w:tc>
      </w:tr>
      <w:tr w:rsidR="00A009D4" w14:paraId="045C1F5D" w14:textId="77777777" w:rsidTr="00A009D4">
        <w:trPr>
          <w:trHeight w:val="454"/>
        </w:trPr>
        <w:tc>
          <w:tcPr>
            <w:tcW w:w="533" w:type="dxa"/>
          </w:tcPr>
          <w:p w14:paraId="0A521B52" w14:textId="77777777" w:rsidR="00A009D4" w:rsidRDefault="00A009D4" w:rsidP="00A009D4">
            <w:r>
              <w:t>3.</w:t>
            </w:r>
          </w:p>
        </w:tc>
        <w:tc>
          <w:tcPr>
            <w:tcW w:w="2297" w:type="dxa"/>
          </w:tcPr>
          <w:p w14:paraId="0AEEBCE8" w14:textId="77777777" w:rsidR="00A009D4" w:rsidRDefault="00A009D4" w:rsidP="00A009D4"/>
        </w:tc>
        <w:tc>
          <w:tcPr>
            <w:tcW w:w="1418" w:type="dxa"/>
          </w:tcPr>
          <w:p w14:paraId="03D1D8E4" w14:textId="77777777" w:rsidR="00A009D4" w:rsidRDefault="00A009D4" w:rsidP="00A009D4"/>
        </w:tc>
        <w:tc>
          <w:tcPr>
            <w:tcW w:w="5103" w:type="dxa"/>
          </w:tcPr>
          <w:p w14:paraId="247A56AE" w14:textId="77777777" w:rsidR="00A009D4" w:rsidRDefault="00A009D4" w:rsidP="00A009D4"/>
        </w:tc>
      </w:tr>
      <w:tr w:rsidR="00A009D4" w14:paraId="07D296A4" w14:textId="77777777" w:rsidTr="00A009D4">
        <w:trPr>
          <w:trHeight w:val="454"/>
        </w:trPr>
        <w:tc>
          <w:tcPr>
            <w:tcW w:w="533" w:type="dxa"/>
          </w:tcPr>
          <w:p w14:paraId="5D2BF791" w14:textId="77777777" w:rsidR="00A009D4" w:rsidRDefault="00A009D4" w:rsidP="00A009D4">
            <w:r>
              <w:t>4.</w:t>
            </w:r>
          </w:p>
        </w:tc>
        <w:tc>
          <w:tcPr>
            <w:tcW w:w="2297" w:type="dxa"/>
          </w:tcPr>
          <w:p w14:paraId="7AC56C22" w14:textId="77777777" w:rsidR="00A009D4" w:rsidRDefault="00A009D4" w:rsidP="00A009D4"/>
        </w:tc>
        <w:tc>
          <w:tcPr>
            <w:tcW w:w="1418" w:type="dxa"/>
          </w:tcPr>
          <w:p w14:paraId="02D25B3A" w14:textId="77777777" w:rsidR="00A009D4" w:rsidRDefault="00A009D4" w:rsidP="00A009D4"/>
        </w:tc>
        <w:tc>
          <w:tcPr>
            <w:tcW w:w="5103" w:type="dxa"/>
          </w:tcPr>
          <w:p w14:paraId="5B0271BF" w14:textId="77777777" w:rsidR="00A009D4" w:rsidRDefault="00A009D4" w:rsidP="00A009D4"/>
        </w:tc>
      </w:tr>
      <w:tr w:rsidR="00A009D4" w14:paraId="0D9E537F" w14:textId="77777777" w:rsidTr="00A009D4">
        <w:trPr>
          <w:trHeight w:val="454"/>
        </w:trPr>
        <w:tc>
          <w:tcPr>
            <w:tcW w:w="533" w:type="dxa"/>
          </w:tcPr>
          <w:p w14:paraId="34E9CB6C" w14:textId="77777777" w:rsidR="00A009D4" w:rsidRDefault="00A009D4" w:rsidP="00A009D4">
            <w:r>
              <w:t>5.</w:t>
            </w:r>
          </w:p>
        </w:tc>
        <w:tc>
          <w:tcPr>
            <w:tcW w:w="2297" w:type="dxa"/>
          </w:tcPr>
          <w:p w14:paraId="082DD0C5" w14:textId="77777777" w:rsidR="00A009D4" w:rsidRDefault="00A009D4" w:rsidP="00A009D4"/>
        </w:tc>
        <w:tc>
          <w:tcPr>
            <w:tcW w:w="1418" w:type="dxa"/>
          </w:tcPr>
          <w:p w14:paraId="60AEC392" w14:textId="77777777" w:rsidR="00A009D4" w:rsidRDefault="00A009D4" w:rsidP="00A009D4"/>
        </w:tc>
        <w:tc>
          <w:tcPr>
            <w:tcW w:w="5103" w:type="dxa"/>
          </w:tcPr>
          <w:p w14:paraId="2B91A61C" w14:textId="77777777" w:rsidR="00A009D4" w:rsidRDefault="00A009D4" w:rsidP="00A009D4"/>
        </w:tc>
      </w:tr>
      <w:tr w:rsidR="00A009D4" w14:paraId="1958C0ED" w14:textId="77777777" w:rsidTr="00A009D4">
        <w:trPr>
          <w:trHeight w:val="454"/>
        </w:trPr>
        <w:tc>
          <w:tcPr>
            <w:tcW w:w="533" w:type="dxa"/>
          </w:tcPr>
          <w:p w14:paraId="0DF5E204" w14:textId="77777777" w:rsidR="00A009D4" w:rsidRDefault="00A009D4" w:rsidP="00A009D4">
            <w:r>
              <w:t>6.</w:t>
            </w:r>
          </w:p>
        </w:tc>
        <w:tc>
          <w:tcPr>
            <w:tcW w:w="2297" w:type="dxa"/>
          </w:tcPr>
          <w:p w14:paraId="2CEC73BE" w14:textId="77777777" w:rsidR="00A009D4" w:rsidRDefault="00A009D4" w:rsidP="00A009D4"/>
        </w:tc>
        <w:tc>
          <w:tcPr>
            <w:tcW w:w="1418" w:type="dxa"/>
          </w:tcPr>
          <w:p w14:paraId="06211406" w14:textId="77777777" w:rsidR="00A009D4" w:rsidRDefault="00A009D4" w:rsidP="00A009D4"/>
        </w:tc>
        <w:tc>
          <w:tcPr>
            <w:tcW w:w="5103" w:type="dxa"/>
          </w:tcPr>
          <w:p w14:paraId="3E09CF0B" w14:textId="77777777" w:rsidR="00A009D4" w:rsidRDefault="00A009D4" w:rsidP="00A009D4"/>
        </w:tc>
      </w:tr>
      <w:tr w:rsidR="00A009D4" w14:paraId="74A2396C" w14:textId="77777777" w:rsidTr="00A009D4">
        <w:trPr>
          <w:trHeight w:val="454"/>
        </w:trPr>
        <w:tc>
          <w:tcPr>
            <w:tcW w:w="533" w:type="dxa"/>
          </w:tcPr>
          <w:p w14:paraId="7CEDF519" w14:textId="77777777" w:rsidR="00A009D4" w:rsidRDefault="00A009D4" w:rsidP="00A009D4">
            <w:r>
              <w:t>7.</w:t>
            </w:r>
          </w:p>
        </w:tc>
        <w:tc>
          <w:tcPr>
            <w:tcW w:w="2297" w:type="dxa"/>
          </w:tcPr>
          <w:p w14:paraId="4FE0B857" w14:textId="77777777" w:rsidR="00A009D4" w:rsidRDefault="00A009D4" w:rsidP="00A009D4"/>
        </w:tc>
        <w:tc>
          <w:tcPr>
            <w:tcW w:w="1418" w:type="dxa"/>
          </w:tcPr>
          <w:p w14:paraId="7B0CCFF9" w14:textId="77777777" w:rsidR="00A009D4" w:rsidRDefault="00A009D4" w:rsidP="00A009D4"/>
        </w:tc>
        <w:tc>
          <w:tcPr>
            <w:tcW w:w="5103" w:type="dxa"/>
          </w:tcPr>
          <w:p w14:paraId="359372A7" w14:textId="77777777" w:rsidR="00A009D4" w:rsidRDefault="00A009D4" w:rsidP="00A009D4"/>
        </w:tc>
      </w:tr>
      <w:tr w:rsidR="00A009D4" w14:paraId="3833712B" w14:textId="77777777" w:rsidTr="00A009D4">
        <w:trPr>
          <w:trHeight w:val="454"/>
        </w:trPr>
        <w:tc>
          <w:tcPr>
            <w:tcW w:w="533" w:type="dxa"/>
          </w:tcPr>
          <w:p w14:paraId="0E81CC63" w14:textId="77777777" w:rsidR="00A009D4" w:rsidRDefault="00A009D4" w:rsidP="00A009D4">
            <w:r>
              <w:t>8.</w:t>
            </w:r>
          </w:p>
        </w:tc>
        <w:tc>
          <w:tcPr>
            <w:tcW w:w="2297" w:type="dxa"/>
          </w:tcPr>
          <w:p w14:paraId="248AB806" w14:textId="77777777" w:rsidR="00A009D4" w:rsidRDefault="00A009D4" w:rsidP="00A009D4"/>
        </w:tc>
        <w:tc>
          <w:tcPr>
            <w:tcW w:w="1418" w:type="dxa"/>
          </w:tcPr>
          <w:p w14:paraId="78C291A6" w14:textId="77777777" w:rsidR="00A009D4" w:rsidRDefault="00A009D4" w:rsidP="00A009D4"/>
        </w:tc>
        <w:tc>
          <w:tcPr>
            <w:tcW w:w="5103" w:type="dxa"/>
          </w:tcPr>
          <w:p w14:paraId="5B5A747B" w14:textId="77777777" w:rsidR="00A009D4" w:rsidRDefault="00A009D4" w:rsidP="00A009D4"/>
        </w:tc>
      </w:tr>
      <w:tr w:rsidR="00A009D4" w14:paraId="7A820941" w14:textId="77777777" w:rsidTr="00A009D4">
        <w:trPr>
          <w:trHeight w:val="454"/>
        </w:trPr>
        <w:tc>
          <w:tcPr>
            <w:tcW w:w="533" w:type="dxa"/>
          </w:tcPr>
          <w:p w14:paraId="28895A56" w14:textId="77777777" w:rsidR="00A009D4" w:rsidRDefault="00A009D4" w:rsidP="00A009D4">
            <w:r>
              <w:t>9.</w:t>
            </w:r>
          </w:p>
        </w:tc>
        <w:tc>
          <w:tcPr>
            <w:tcW w:w="2297" w:type="dxa"/>
          </w:tcPr>
          <w:p w14:paraId="385B554F" w14:textId="77777777" w:rsidR="00A009D4" w:rsidRDefault="00A009D4" w:rsidP="00A009D4"/>
        </w:tc>
        <w:tc>
          <w:tcPr>
            <w:tcW w:w="1418" w:type="dxa"/>
          </w:tcPr>
          <w:p w14:paraId="22E476CA" w14:textId="77777777" w:rsidR="00A009D4" w:rsidRDefault="00A009D4" w:rsidP="00A009D4"/>
        </w:tc>
        <w:tc>
          <w:tcPr>
            <w:tcW w:w="5103" w:type="dxa"/>
          </w:tcPr>
          <w:p w14:paraId="31ADFAFA" w14:textId="77777777" w:rsidR="00A009D4" w:rsidRDefault="00A009D4" w:rsidP="00A009D4"/>
        </w:tc>
      </w:tr>
      <w:tr w:rsidR="00A009D4" w14:paraId="7509DE61" w14:textId="77777777" w:rsidTr="00A009D4">
        <w:trPr>
          <w:trHeight w:val="454"/>
        </w:trPr>
        <w:tc>
          <w:tcPr>
            <w:tcW w:w="533" w:type="dxa"/>
          </w:tcPr>
          <w:p w14:paraId="69AA0AE8" w14:textId="77777777" w:rsidR="00A009D4" w:rsidRDefault="00A009D4" w:rsidP="00A009D4">
            <w:r>
              <w:t>10.</w:t>
            </w:r>
          </w:p>
        </w:tc>
        <w:tc>
          <w:tcPr>
            <w:tcW w:w="2297" w:type="dxa"/>
          </w:tcPr>
          <w:p w14:paraId="3B714FB5" w14:textId="77777777" w:rsidR="00A009D4" w:rsidRDefault="00A009D4" w:rsidP="00A009D4"/>
        </w:tc>
        <w:tc>
          <w:tcPr>
            <w:tcW w:w="1418" w:type="dxa"/>
          </w:tcPr>
          <w:p w14:paraId="050B9C0A" w14:textId="77777777" w:rsidR="00A009D4" w:rsidRDefault="00A009D4" w:rsidP="00A009D4"/>
        </w:tc>
        <w:tc>
          <w:tcPr>
            <w:tcW w:w="5103" w:type="dxa"/>
          </w:tcPr>
          <w:p w14:paraId="296DD179" w14:textId="77777777" w:rsidR="00A009D4" w:rsidRDefault="00A009D4" w:rsidP="00A009D4"/>
        </w:tc>
      </w:tr>
    </w:tbl>
    <w:p w14:paraId="17F3F6B2" w14:textId="201FCC3A" w:rsidR="006E3E09" w:rsidRDefault="00A009D4">
      <w:r>
        <w:br/>
      </w:r>
    </w:p>
    <w:p w14:paraId="643474CF" w14:textId="017407EE" w:rsidR="00A009D4" w:rsidRDefault="006E3E09" w:rsidP="00A009D4">
      <w:r>
        <w:t>…………………………………………</w:t>
      </w:r>
      <w:r w:rsidR="00A009D4">
        <w:tab/>
        <w:t xml:space="preserve">                                                               …………………………………………</w:t>
      </w:r>
    </w:p>
    <w:p w14:paraId="6709BC9D" w14:textId="4D417DCA" w:rsidR="0064530B" w:rsidRDefault="00A009D4" w:rsidP="00A009D4">
      <w:r>
        <w:t>(</w:t>
      </w:r>
      <w:r w:rsidR="006E3E09">
        <w:t xml:space="preserve">data, </w:t>
      </w:r>
      <w:proofErr w:type="spellStart"/>
      <w:r w:rsidR="006E3E09">
        <w:t>p</w:t>
      </w:r>
      <w:r w:rsidR="006E3E09">
        <w:t>odpis</w:t>
      </w:r>
      <w:proofErr w:type="spellEnd"/>
      <w:r w:rsidR="006E3E09">
        <w:t xml:space="preserve"> </w:t>
      </w:r>
      <w:proofErr w:type="spellStart"/>
      <w:r w:rsidR="006E3E09">
        <w:t>właściciela</w:t>
      </w:r>
      <w:proofErr w:type="spellEnd"/>
      <w:r w:rsidR="006E3E09">
        <w:t xml:space="preserve"> </w:t>
      </w:r>
      <w:proofErr w:type="spellStart"/>
      <w:r w:rsidR="006E3E09">
        <w:t>zakładu</w:t>
      </w:r>
      <w:proofErr w:type="spellEnd"/>
      <w:r>
        <w:t xml:space="preserve">) </w:t>
      </w:r>
      <w:r>
        <w:tab/>
      </w:r>
      <w:r>
        <w:tab/>
      </w:r>
      <w:r>
        <w:tab/>
        <w:t xml:space="preserve">              (</w:t>
      </w:r>
      <w:proofErr w:type="spellStart"/>
      <w:r>
        <w:t>akceptacja</w:t>
      </w:r>
      <w:proofErr w:type="spellEnd"/>
      <w:r>
        <w:t xml:space="preserve"> PLW, data, </w:t>
      </w:r>
      <w:proofErr w:type="spellStart"/>
      <w:r>
        <w:t>podpis</w:t>
      </w:r>
      <w:proofErr w:type="spellEnd"/>
      <w:r>
        <w:t>)</w:t>
      </w:r>
      <w:r>
        <w:tab/>
      </w:r>
      <w:r>
        <w:tab/>
      </w:r>
      <w:r>
        <w:tab/>
      </w:r>
    </w:p>
    <w:sectPr w:rsidR="0064530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535974">
    <w:abstractNumId w:val="8"/>
  </w:num>
  <w:num w:numId="2" w16cid:durableId="1792243180">
    <w:abstractNumId w:val="6"/>
  </w:num>
  <w:num w:numId="3" w16cid:durableId="10379381">
    <w:abstractNumId w:val="5"/>
  </w:num>
  <w:num w:numId="4" w16cid:durableId="1813138787">
    <w:abstractNumId w:val="4"/>
  </w:num>
  <w:num w:numId="5" w16cid:durableId="710687239">
    <w:abstractNumId w:val="7"/>
  </w:num>
  <w:num w:numId="6" w16cid:durableId="1030955133">
    <w:abstractNumId w:val="3"/>
  </w:num>
  <w:num w:numId="7" w16cid:durableId="1543440976">
    <w:abstractNumId w:val="2"/>
  </w:num>
  <w:num w:numId="8" w16cid:durableId="1479417453">
    <w:abstractNumId w:val="1"/>
  </w:num>
  <w:num w:numId="9" w16cid:durableId="918709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691D"/>
    <w:rsid w:val="0015074B"/>
    <w:rsid w:val="0029639D"/>
    <w:rsid w:val="00326F90"/>
    <w:rsid w:val="00634A4E"/>
    <w:rsid w:val="0064530B"/>
    <w:rsid w:val="006B065D"/>
    <w:rsid w:val="006E3E09"/>
    <w:rsid w:val="00A009D4"/>
    <w:rsid w:val="00A62F0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8A837"/>
  <w14:defaultImageDpi w14:val="300"/>
  <w15:docId w15:val="{F378FF93-9070-41FA-9659-59CF6271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Kinga Biernatek</cp:lastModifiedBy>
  <cp:revision>4</cp:revision>
  <cp:lastPrinted>2026-01-21T08:56:00Z</cp:lastPrinted>
  <dcterms:created xsi:type="dcterms:W3CDTF">2026-01-21T08:54:00Z</dcterms:created>
  <dcterms:modified xsi:type="dcterms:W3CDTF">2026-01-21T09:25:00Z</dcterms:modified>
  <cp:category/>
</cp:coreProperties>
</file>